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Identify and state the historical significance of the following:</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Hiawatha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Marco Polo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Eurpoeans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Ferdinand of Aragon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Isabella of Castile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Hernán Cortés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 and Peru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Malinche (Doña Marina)</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 and Peru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Francisco Pizarro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Quetzalcoatl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Moctezuma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Juan Ponce de León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Hernando de Soto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Francisco Coronado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Giovanni Caboto (John Cabot)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Father Junipero Serra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Vasco Nunez Balboa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Bartolome de Las Casas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 and Peru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Ferdinand Magellan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Describe and state the historical significance of the following:</w: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Great Ice 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Shaping of North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cartography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Making Sense of the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Mound Builders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"three sister" farming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Iroquois Confederacy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middlemen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Discoverers of the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plantation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Columbian Exchange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ecosystem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iCs/>
                <w:smallCaps w:val="0"/>
                <w:color w:val="000000"/>
                <w:sz w:val="22"/>
                <w:szCs w:val="22"/>
                <w:bdr w:val="nil"/>
                <w:rtl w:val="0"/>
              </w:rPr>
              <w:t>encomienda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 and Peru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Treaty of Tordesillas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 and Peru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iCs/>
                <w:smallCaps w:val="0"/>
                <w:color w:val="000000"/>
                <w:sz w:val="22"/>
                <w:szCs w:val="22"/>
                <w:bdr w:val="nil"/>
                <w:rtl w:val="0"/>
              </w:rPr>
              <w:t>mestizos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Aztecs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Moors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Incas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iCs/>
                <w:smallCaps w:val="0"/>
                <w:color w:val="000000"/>
                <w:sz w:val="22"/>
                <w:szCs w:val="22"/>
                <w:bdr w:val="nil"/>
                <w:rtl w:val="0"/>
              </w:rPr>
              <w:t>noche triste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capitalism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Battle of Acoma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Black Legend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St. Augustine, Florida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Popé's Rebellion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2"/>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Pueblo Indians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91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Locate the following places by reference number on the map</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8"/>
                <w:szCs w:val="28"/>
                <w:bdr w:val="nil"/>
                <w:rtl w:val="0"/>
              </w:rPr>
              <w:t>​</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8"/>
                <w:szCs w:val="28"/>
                <w:bdr w:val="nil"/>
                <w:rtl w:val="0"/>
              </w:rPr>
              <w:t>The World Known to Europe During the Age of Discovery, 1492-1609</w:t>
            </w:r>
          </w:p>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shd w:val="clear" w:color="auto" w:fill="FFFFFF"/>
              <w:bidi w:val="0"/>
              <w:spacing w:before="0" w:beforeAutospacing="0" w:after="0" w:afterAutospacing="0"/>
              <w:jc w:val="left"/>
            </w:pPr>
            <w:r>
              <w:rPr>
                <w:position w:val="-25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67pt;width:445.5pt">
                  <v:imagedata r:id="rId4" o:title=""/>
                </v:shape>
              </w:pict>
            </w:r>
          </w:p>
        </w:tc>
      </w:tr>
    </w:tbl>
    <w:p>
      <w:pPr>
        <w:shd w:val="clear" w:color="auto" w:fill="FFFFFF"/>
        <w:bidi w:val="0"/>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____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Asia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____ India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____ West Indies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____ Africa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____ England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____ Spain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____ South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____ China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2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____ Portugal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 explorers who followed Columbus to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intended to found a new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continued to view themselves as Europeans.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did not consider America as the western rim of the European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longer saw themselves as subjects of European kings.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saw little difference between their lives in America and their lives in Europe.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One: Founding the New Nation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colonists who ultimately embraced the vision of America as an independent nation had in common all of the following characteristics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desire to create an agricultural society.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shared goal of living unfettered by the tyrannies of royal authority, official religion, and social hierarchies.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growing reverence for ideals such as liberty.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unwillingness to subjugate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majority were English speaking with English customs.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One: Founding the New Nation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were characteristics of the original thirteen colonies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Puritans carved tight, pious, and relatively democratic communities in New England.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belief they were a single people with a common destiny, who ought to break from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southern colonies consisted of large landholders, mostly Anglican, on plantations using slave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were internal conflicts over economic interests, ethnic rivalries, and religious practices.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middle colonies were the most diverse with estates interspersed with modest homesteads.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One: Founding the New Nation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ideals that the colonists cherished as synonymous with American life included reverence for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individual liberty.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self-government.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opposition to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religious tolerance.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opportunity.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One: Founding the New Nation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statement that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5"/>
              <w:gridCol w:w="8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of the thirteen colonies enjoyed a good deal of self-rule before the 1760s.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colonies profited from trade within the British Empire.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French and Indian War strengthened ties between the thirteen colonies and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After the French and Indian War, the colonists needed greater protection from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 late as 1775, most people in the colonies still clung to some hope of reconciliation with Britain.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One: Founding the New Nation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By the 1770s, which of the following issues helped bring about a crisis of imperial authority?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5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Taxation, self-rule, and trade restrictions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 colonists clung to any hope of accommodation with Great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coronation of a new 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rise to power of radical patriots in the American colonies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1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Part One: Founding the New Nation</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existence of a single original continent has been proved by the presence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similar mountain ranges on the various continents.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nearly identical species of fish in long-separated freshwater lakes throughout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marsupials on the various continents.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continued shifting of the earth's crust.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geological evidence of soil samples common among all continents.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Shaping of North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mountain ranges was probably created before the continental separation, approximately 350 million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Rockies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Sierra Nevada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Cascades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Coast Range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Appalachians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Shaping of North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was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feature created in North America ten thousand years ago when the glaciers retreated?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 Lakes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Great Salt Lake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mineral-rich desert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Thousands of shallow depressions which formed lakes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Grand Canyon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Shaping of North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The Great Ice Age accounted for the origins of North America's human history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8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exposed a land bridge connecting Eurasia with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glacial withdrawal allowed migration from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glacial withdrawal formed freshwater lakes that supported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it ended, European migration to the west became 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prevented the migration of dangerous animals from the Bering isthmus.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Shaping of North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Most likely the first Americans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3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Norse seafarers from Scandinavia.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explorers of the fifteenth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who crossed the land bridge from Eurasia to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Portuguese sailors of Prince Henry the Navigator.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refugees from Africa.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Peopling the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Roman" w:eastAsia="Times-Roman" w:hAnsi="Times-Roman" w:cs="Times-Roman"/>
                <w:b w:val="0"/>
                <w:bCs w:val="0"/>
                <w:i w:val="0"/>
                <w:iCs w:val="0"/>
                <w:smallCaps w:val="0"/>
                <w:color w:val="000000"/>
                <w:sz w:val="22"/>
                <w:szCs w:val="22"/>
                <w:bdr w:val="nil"/>
                <w:rtl w:val="0"/>
              </w:rPr>
              <w:t>What permitted bands of original Americans to make their way southward and eastward across the Americas, eventually reaching the far tip of South America thousands of years before the first Europeans arrived in the Americas?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onset of an Ice Age in the Americas 10,000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same climatic warming in the Americas that melted the ice and drowned the bridge to Eurasia about 10,000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introduction of horses and covered wagons into the Americas 10,000 years ago.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the development of cartography by these original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Peopling the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Some of the more advanced Native American cultures did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9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engage in significant ocean voyages of discovery.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large, elaborate, and bustling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make strikingly accurate astronomical observations.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study 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carry on commerce.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Peopling the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size and sophistication of Native American civilizations in Mexico and South America can be attributed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influences.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way of life based on hunting and gathering.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agriculture.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influences brought by early settlers from Siberia.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use of draft animals and the wheel.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Peopling the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true of the Inca, Mayan, and Aztec civilizations </w:t>
            </w:r>
            <w:r>
              <w:rPr>
                <w:rStyle w:val="DefaultParagraphFont"/>
                <w:rFonts w:ascii="Times New Roman" w:eastAsia="Times New Roman" w:hAnsi="Times New Roman" w:cs="Times New Roman"/>
                <w:b w:val="0"/>
                <w:bCs w:val="0"/>
                <w:i/>
                <w:iCs/>
                <w:smallCaps w:val="0"/>
                <w:color w:val="000000"/>
                <w:sz w:val="22"/>
                <w:szCs w:val="22"/>
                <w:bdr w:val="nil"/>
                <w:rtl w:val="0"/>
              </w:rPr>
              <w:t>except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advanced agricultural practices based primarily on the cultivation of maize.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lacked the technology of the wheel.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the use of large draft animals such as the horse and oxen.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built elaborate cities and carried on far-flung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had talented mathematicians, which allowed them to make accurate astronomical 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Peopling the Americas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crop that became the staple of life in Mexico and South America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1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 (Indian) civilization was least highly developed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Central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Peru.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Latin America.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One of the main factors that enabled Europeans to conquer native North Americans with relative ease was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pacifistic nature of the native North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settled agricultural societies of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absence of dense concentrations of population or complex nation-states in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use of native guides for spying and surveillance activities.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lack of technological weaponry available to other native American cultures.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"three sister" farming on the southeast Atlantic seaboard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led to the dominance of the potato.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enabled the Anasazis to prosper.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ultimately failed to produce adequate amounts of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was attributed to three young women of the Cherokee peoples.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produced a rich diet that led to high population densities.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the arrival of Europeans, most native peoples in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lived in large communities.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more advanced than those in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lived in small, scattered, and impermanent settlements.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populated the greater part of the continent.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relied on horses for transportation.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statement that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native peoples of North America lived in small, scattered, and impermanent settlements prior to the arrival of Europeans.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more settled agricultural groups, women tended the crops while men hunted.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North American groups developed matrilineal cultures, where power and possessions passed down the female side of the family 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Americans rejected the belief that the physical world was endowed with spiritual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Americans had neither the desire nor the means to manipulate nature aggressively.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74. </w:t>
            </w: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 Confederacy was able to menace its Native American and European neighbors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military alliances, sustained by political and organizational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Iroquois warriors' skill with the Europeans' muskets.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scattered nature of the Iroquois settlements, which made it difficult for their enemies to defeat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alliance with the Aztecs and Incas.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its use of new weapons.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were original territories of North American Indian populations within the current borders of the United States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Mesoamerica.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Northeast.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Southeast.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 Plains.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 Basin.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Men in the more settled agricultural groups in North America performed all of the following tasks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hunting.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gathering fuel.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tending crops.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clearing fields for planting.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fishing.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77. 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Christian crusaders were indirectly responsible for the discovery of America because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5"/>
              <w:gridCol w:w="8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were victorious over the Muslims.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brought back news of valuable Far Eastern spices, drugs, and silk.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succeeded in establishing improved business relations between Muslims and Christians.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returned with captured Muslim maps showing the North and South American continents.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developed better navigational devices.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Discoverers of the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early voyages of the Scandinavian seafarers did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result in permanent settlement in North America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Native Americans drove them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area in which they landed could not support a large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 nation-state supported these ventures.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British adventurers defeated the Scandinavians in 1066.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settlers died of disease.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Indirect Discoverers of the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set into motion the chain of events that led to a drive of Europeans toward Asia, the penetration of Africa, and the discovery of the New World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hardships and overpopulation at home.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growing power of ambitious governments behind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sought contact with a wider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sought territories to conqueror.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sought new places to trade with.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Europeans wanted to discover a new, shorter route to eastern Asia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break the hold that Muslim merchants had on trade with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price of goods from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more profits for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 time it took to transport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81. </w:t>
            </w:r>
            <w:r>
              <w:rPr>
                <w:rStyle w:val="DefaultParagraphFont"/>
                <w:rFonts w:ascii="Times New Roman" w:eastAsia="Times New Roman" w:hAnsi="Times New Roman" w:cs="Times New Roman"/>
                <w:b w:val="0"/>
                <w:bCs w:val="0"/>
                <w:i w:val="0"/>
                <w:iCs w:val="0"/>
                <w:smallCaps w:val="0"/>
                <w:color w:val="000000"/>
                <w:sz w:val="22"/>
                <w:szCs w:val="22"/>
                <w:bdr w:val="nil"/>
                <w:rtl w:val="0"/>
              </w:rPr>
              <w:t>Before the middle of the fifteenth century, sub-Saharan Africa had remained remote and mysterious to Europeans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little of value for them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sea travel down the African coast had been virtually impossible.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Islamic societies prevented Europe from making inroads there.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did not know that it existed.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feared the people who lived there.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group was responsible for slave trading in Africa long before the Europeans had arrived?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and 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and Scandinavians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Incas and Aztecs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Arabs and Africans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and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last half of the fifteenth century, some forty thousand Africans were forced into slavery by Portugal and Spain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on plantations in 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plantations in North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 plantations in 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help pay for the gold they took.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work on plantations on the Atlantic sugar islands.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84. </w:t>
            </w:r>
            <w:r>
              <w:rPr>
                <w:rStyle w:val="DefaultParagraphFont"/>
                <w:rFonts w:ascii="Times New Roman" w:eastAsia="Times New Roman" w:hAnsi="Times New Roman" w:cs="Times New Roman"/>
                <w:b w:val="0"/>
                <w:bCs w:val="0"/>
                <w:i w:val="0"/>
                <w:iCs w:val="0"/>
                <w:smallCaps w:val="0"/>
                <w:color w:val="000000"/>
                <w:sz w:val="22"/>
                <w:szCs w:val="22"/>
                <w:bdr w:val="nil"/>
                <w:rtl w:val="0"/>
              </w:rPr>
              <w:t>The origins of the modern plantation system can be found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American South.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Arab slave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Portuguese slave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feudal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slave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85. </w:t>
            </w:r>
            <w:r>
              <w:rPr>
                <w:rStyle w:val="DefaultParagraphFont"/>
                <w:rFonts w:ascii="Times New Roman" w:eastAsia="Times New Roman" w:hAnsi="Times New Roman" w:cs="Times New Roman"/>
                <w:b w:val="0"/>
                <w:bCs w:val="0"/>
                <w:i w:val="0"/>
                <w:iCs w:val="0"/>
                <w:smallCaps w:val="0"/>
                <w:color w:val="000000"/>
                <w:sz w:val="22"/>
                <w:szCs w:val="22"/>
                <w:bdr w:val="nil"/>
                <w:rtl w:val="0"/>
              </w:rPr>
              <w:t>Spain was united into a single nation-state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invaded by Portugal in the late fifteenth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Christopher Columbus returned with news of his discovery of the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Prince Henry the Navigator came to the throne.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Ferdinand and Isabella married and the African Moors were expelled.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Ferdinand and Isabella were overthrown.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86. </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stage was set for a cataclysmic shift in the course of history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increasingly demanded less expensive goods from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 was established as a source of slave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Portuguese demonstrated the feasibility of long-range ocean navigation.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Renaissance nurtured a spirit of optimism and adventure.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87. </w:t>
            </w:r>
            <w:r>
              <w:rPr>
                <w:rStyle w:val="DefaultParagraphFont"/>
                <w:rFonts w:ascii="Times New Roman" w:eastAsia="Times New Roman" w:hAnsi="Times New Roman" w:cs="Times New Roman"/>
                <w:b w:val="0"/>
                <w:bCs w:val="0"/>
                <w:i w:val="0"/>
                <w:iCs w:val="0"/>
                <w:smallCaps w:val="0"/>
                <w:color w:val="000000"/>
                <w:sz w:val="22"/>
                <w:szCs w:val="22"/>
                <w:bdr w:val="nil"/>
                <w:rtl w:val="0"/>
              </w:rPr>
              <w:t>In an effort to reach the Indies, Spain looked westward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Portugal controlled the African coast.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Pope granted Spain the right to sail this route.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Muslims blocked the sea route.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Moors had convinced them to do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tribes constantly menaced the European ships traveling along the coast.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88. 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his first voyage, Christopher Columbus believed that he had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discovered a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failed at what he had set out to do.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sailed to the outskirts of the East Indies.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sailed around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reached the shores of Japan.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89. </w:t>
            </w:r>
            <w:r>
              <w:rPr>
                <w:rStyle w:val="DefaultParagraphFont"/>
                <w:rFonts w:ascii="Times New Roman" w:eastAsia="Times New Roman" w:hAnsi="Times New Roman" w:cs="Times New Roman"/>
                <w:b w:val="0"/>
                <w:bCs w:val="0"/>
                <w:i w:val="0"/>
                <w:iCs w:val="0"/>
                <w:smallCaps w:val="0"/>
                <w:color w:val="000000"/>
                <w:sz w:val="22"/>
                <w:szCs w:val="22"/>
                <w:bdr w:val="nil"/>
                <w:rtl w:val="0"/>
              </w:rPr>
              <w:t>Columbus called the native people in the "New World" Indians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was what they called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believed that he had skirted the rim of the "Indies."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was a form of the Spanish word for heathen.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Vikings had first called them by that name.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often used this generic word, which meant "outsider" or "non-Spanish."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90. </w:t>
            </w:r>
            <w:r>
              <w:rPr>
                <w:rStyle w:val="DefaultParagraphFont"/>
                <w:rFonts w:ascii="Times New Roman" w:eastAsia="Times New Roman" w:hAnsi="Times New Roman" w:cs="Times New Roman"/>
                <w:b w:val="0"/>
                <w:bCs w:val="0"/>
                <w:i w:val="0"/>
                <w:iCs w:val="0"/>
                <w:smallCaps w:val="0"/>
                <w:color w:val="000000"/>
                <w:sz w:val="22"/>
                <w:szCs w:val="22"/>
                <w:bdr w:val="nil"/>
                <w:rtl w:val="0"/>
              </w:rPr>
              <w:t>The term "Columbian Exchange" describes: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7"/>
              <w:gridCol w:w="80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exporting of precious metals from the New World and the importing of African slaves to the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gifts Columbus brought to and received from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trade in Native American furs for European horses and other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transfer of plants, animals and diseases between the Old and New Worlds.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contributed to the emergence of a new interdependent global economic system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 providing the markets and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 providing the labor.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explorers' desire to create new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New World providing its raw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advancement and improvement of technology.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New World plants revolutionized the international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Potatoes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Tomatoes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93. </w:t>
            </w: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of American plants around the world resulted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rapid population growth in Europe.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many illnesses, caused by the new germs contained in these food-stuffs.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African population decline.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very little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obese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94. 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 contact with Native Americans led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Europeans' acceptance of the horse into their 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deaths of millions of Native Americans, who had little resistance to European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introduction into the New World of such plants as potatoes, tomatoes, and beans.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Native American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use of tobacco by Native Americans.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95. 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adoption of horses by Native American tribes such as the Sioux, Apaches and Blackfeet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6"/>
              <w:gridCol w:w="8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enabled them to wage more successful wars against their enemies.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allowed them to travel across the vast expanse of North America, from Atlantic to Pacific.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transformed their cultures into wide-ranging, hunter-gather societies that roamed the Great Plains.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led them to shift from agriculture to ranch-based economies.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96. </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Native Americans unwittingly infected early European explorers with the following newly transmitted deadly disease that spread throughout Europe: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syphilis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measles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smallpox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malaria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yellow fever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97. </w:t>
            </w:r>
            <w:r>
              <w:rPr>
                <w:rStyle w:val="DefaultParagraphFont"/>
                <w:rFonts w:ascii="Times New Roman" w:eastAsia="Times New Roman" w:hAnsi="Times New Roman" w:cs="Times New Roman"/>
                <w:b w:val="0"/>
                <w:bCs w:val="0"/>
                <w:i w:val="0"/>
                <w:iCs w:val="0"/>
                <w:smallCaps w:val="0"/>
                <w:color w:val="000000"/>
                <w:sz w:val="22"/>
                <w:szCs w:val="22"/>
                <w:bdr w:val="nil"/>
                <w:rtl w:val="0"/>
              </w:rPr>
              <w:t>European explorers introduced ____ into the New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syphilis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tobacco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smallpox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pumpkin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19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98. </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According to scholars, the flood of precious New World metals into Spain is responsible for all of the following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ballooning of the European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foundations of the modern commercial banking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growth of capitalism as an economic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price revolution that dramatically decreased consumer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commerce and manufacturing.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Dominican Friar Bartolomé de Las Casas is best known for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negotiating the Treaty of Tordesillas.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speaking out against the horrors of the </w:t>
                  </w:r>
                  <w:r>
                    <w:rPr>
                      <w:rStyle w:val="DefaultParagraphFont"/>
                      <w:rFonts w:ascii="Times New Roman" w:eastAsia="Times New Roman" w:hAnsi="Times New Roman" w:cs="Times New Roman"/>
                      <w:b w:val="0"/>
                      <w:bCs w:val="0"/>
                      <w:i/>
                      <w:iCs/>
                      <w:smallCaps w:val="0"/>
                      <w:color w:val="000000"/>
                      <w:sz w:val="22"/>
                      <w:szCs w:val="22"/>
                      <w:bdr w:val="nil"/>
                      <w:rtl w:val="0"/>
                    </w:rPr>
                    <w:t>encomienda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system on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establishing a mission to bring Christianity to the Aztec capital of Tenochtitlán.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convincing Spanish Queen Isabella to make Christianity the main focus of Spanish exploration.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 and Peru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institution of </w:t>
            </w:r>
            <w:r>
              <w:rPr>
                <w:rStyle w:val="DefaultParagraphFont"/>
                <w:rFonts w:ascii="Times New Roman" w:eastAsia="Times New Roman" w:hAnsi="Times New Roman" w:cs="Times New Roman"/>
                <w:b w:val="0"/>
                <w:bCs w:val="0"/>
                <w:i/>
                <w:iCs/>
                <w:smallCaps w:val="0"/>
                <w:color w:val="000000"/>
                <w:sz w:val="22"/>
                <w:szCs w:val="22"/>
                <w:bdr w:val="nil"/>
                <w:rtl w:val="0"/>
              </w:rPr>
              <w:t>encomienda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allowed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native people to enslave members of other tribes.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to marry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governments to give Indians to colonists if they promised to Christianize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governments of Europe to abolish the practice of Indian slavery and to establish African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to establish an economy based on capitalism.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 and Peru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101. </w:t>
            </w:r>
            <w:r>
              <w:rPr>
                <w:rStyle w:val="DefaultParagraphFont"/>
                <w:rFonts w:ascii="Times New Roman" w:eastAsia="Times New Roman" w:hAnsi="Times New Roman" w:cs="Times New Roman"/>
                <w:b w:val="0"/>
                <w:bCs w:val="0"/>
                <w:i w:val="0"/>
                <w:iCs w:val="0"/>
                <w:smallCaps w:val="0"/>
                <w:color w:val="000000"/>
                <w:sz w:val="22"/>
                <w:szCs w:val="22"/>
                <w:bdr w:val="nil"/>
                <w:rtl w:val="0"/>
              </w:rPr>
              <w:t>Malinche has earned a place in history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Indian slave woman who served as Cortés's translator with the Mexicans.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woman whose name is synonymous with "traitor".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Indian who married one of Cortes's soldiers and traveled to Spain.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woman who was baptized with the Spanish name Doña Marina.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3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 and Peru</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Men became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because they wanted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God's favor by spreading Christianity.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escape dubious pasts.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seek adventure, as the heroes of classical antiquity had done.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satisfy their desire for gold.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103. </w:t>
            </w:r>
            <w:r>
              <w:rPr>
                <w:rStyle w:val="DefaultParagraphFont"/>
                <w:rFonts w:ascii="Times New Roman" w:eastAsia="Times New Roman" w:hAnsi="Times New Roman" w:cs="Times New Roman"/>
                <w:b w:val="0"/>
                <w:bCs w:val="0"/>
                <w:i/>
                <w:iCs/>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Aztec chief Moctezuma allowed Cortés to enter the capital of Tenochtitlán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Cortés's army was so powerful.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Montezuma believed that Cortés was the god Quetzalcoatl.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was little in the city of interest to the 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 was told to do so by the gods.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Treaty of Tordesillas gave the capital to the Spanish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104. </w:t>
            </w:r>
            <w:r>
              <w:rPr>
                <w:rStyle w:val="DefaultParagraphFont"/>
                <w:rFonts w:ascii="Times New Roman" w:eastAsia="Times New Roman" w:hAnsi="Times New Roman" w:cs="Times New Roman"/>
                <w:b w:val="0"/>
                <w:bCs w:val="0"/>
                <w:i w:val="0"/>
                <w:iCs w:val="0"/>
                <w:smallCaps w:val="0"/>
                <w:color w:val="000000"/>
                <w:sz w:val="22"/>
                <w:szCs w:val="22"/>
                <w:bdr w:val="nil"/>
                <w:rtl w:val="0"/>
              </w:rPr>
              <w:t>In which of the following is the explorer mismatched with the area he explored?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Coronado—New Mexico and Arizona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Ponce de León—Mississippi River Valley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Cortés—Mexico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Pizarro—Peru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Columbus—Caribbean islands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statements does NOT describe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mestizos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the offspring of Spanish conquistadores who married Indian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the pagan slaves of Cortes' soldiers.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formed a cultural and biological bridge between Latin America's European and Indian peoples.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considered a "new race."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106. </w:t>
            </w:r>
            <w:r>
              <w:rPr>
                <w:rStyle w:val="DefaultParagraphFont"/>
                <w:rFonts w:ascii="Times New Roman" w:eastAsia="Times New Roman" w:hAnsi="Times New Roman" w:cs="Times New Roman"/>
                <w:b w:val="0"/>
                <w:bCs w:val="0"/>
                <w:i w:val="0"/>
                <w:iCs w:val="0"/>
                <w:smallCaps w:val="0"/>
                <w:color w:val="000000"/>
                <w:sz w:val="22"/>
                <w:szCs w:val="22"/>
                <w:bdr w:val="nil"/>
                <w:rtl w:val="0"/>
              </w:rPr>
              <w:t>Spain began to fortify and settle its North American border lands in order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protect its domains from encroachments by England and 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control of Canada.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gain more slaves.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find a passage to the Pacific Ocean.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look for gold in Florida.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are true about Popés Rebellion in 1680,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Pueblo Indians rebelled when Spanish missionaries sought to suppress native religious customs.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Pueblo Indians destroyed every Catholic church in the province of New Mexico.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revolt by Pueblo Indians was successfully halted by the Spanish.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Pueblo Indians built a ceremonial religious chamber - kiva - on the ruins of the Spanish plaza.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priests and settlers were killed in the conflict.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Rivlary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treatment of the Native Americans by the Spanish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 times brutal and exploitative.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firm but fair.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unmotivated by greed.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scornful of intermarriage.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leaving little of Spanish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109. </w:t>
            </w:r>
            <w:r>
              <w:rPr>
                <w:rStyle w:val="DefaultParagraphFont"/>
                <w:rFonts w:ascii="Times New Roman" w:eastAsia="Times New Roman" w:hAnsi="Times New Roman" w:cs="Times New Roman"/>
                <w:b w:val="0"/>
                <w:bCs w:val="0"/>
                <w:i w:val="0"/>
                <w:iCs w:val="0"/>
                <w:smallCaps w:val="0"/>
                <w:color w:val="000000"/>
                <w:sz w:val="22"/>
                <w:szCs w:val="22"/>
                <w:bdr w:val="nil"/>
                <w:rtl w:val="0"/>
              </w:rPr>
              <w:t>The development of Spanish influence in California in the mid-1760s and 1770s was facilitated by</w:t>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Black Legend.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by Father Junipero Serra of a chain of Spanish missions starting in San Diego and up the California coast to Sonoma.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existing permanent settlements of Native Americans in 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lack of interest by Christian missionaries to Christianize Native Americans in California.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highly successful exploration of California by Spanish explorer Juan Rodriguez Cabrillo.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false concept, which held that the Spanish conquerors merely tortured and butchered the Indians, stole their gold, infected them with smallpox, and left little but misery behind?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Dark Myth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 Legend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Black Legend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Spanish Myth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Tragic Death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All of the following were true of the Spanish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1"/>
              <w:gridCol w:w="8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had a century head start of exploration over the English.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genuine empire builders.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cultural innovators in the New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practiced the same treatment as the English would toward the Indians by isolating and shunning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colonial establishments were larger and richer than those of their Anglo-Saxon rivals.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112. </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following characterized the Spanish interactions with Native Americans </w:t>
            </w:r>
            <w:r>
              <w:rPr>
                <w:rStyle w:val="DefaultParagraphFont"/>
                <w:rFonts w:ascii="Times New Roman" w:eastAsia="Times New Roman" w:hAnsi="Times New Roman" w:cs="Times New Roman"/>
                <w:b w:val="0"/>
                <w:bCs w:val="0"/>
                <w:i/>
                <w:iCs/>
                <w:smallCaps w:val="0"/>
                <w:color w:val="000000"/>
                <w:sz w:val="22"/>
                <w:szCs w:val="22"/>
                <w:bdr w:val="nil"/>
                <w:rtl w:val="0"/>
              </w:rPr>
              <w:t>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1"/>
              <w:gridCol w:w="8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Roman" w:eastAsia="Times-Roman" w:hAnsi="Times-Roman" w:cs="Times-Roman"/>
                      <w:b w:val="0"/>
                      <w:bCs w:val="0"/>
                      <w:i w:val="0"/>
                      <w:iCs w:val="0"/>
                      <w:smallCaps w:val="0"/>
                      <w:color w:val="000000"/>
                      <w:sz w:val="22"/>
                      <w:szCs w:val="22"/>
                      <w:bdr w:val="nil"/>
                      <w:rtl w:val="0"/>
                    </w:rPr>
                    <w:t>killing, enslaving, and infecting with European diseases countless Native Americans.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Roman" w:eastAsia="Times-Roman" w:hAnsi="Times-Roman" w:cs="Times-Roman"/>
                      <w:b w:val="0"/>
                      <w:bCs w:val="0"/>
                      <w:i w:val="0"/>
                      <w:iCs w:val="0"/>
                      <w:smallCaps w:val="0"/>
                      <w:color w:val="000000"/>
                      <w:sz w:val="22"/>
                      <w:szCs w:val="22"/>
                      <w:bdr w:val="nil"/>
                      <w:rtl w:val="0"/>
                    </w:rPr>
                    <w:t>grafting their culture, laws, religion, and language onto a wide array of native societies.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frequenly intermarrying Native Americans.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b w:val="0"/>
                      <w:bCs w:val="0"/>
                      <w:i w:val="0"/>
                      <w:iCs w:val="0"/>
                      <w:smallCaps w:val="0"/>
                      <w:color w:val="000000"/>
                      <w:sz w:val="22"/>
                      <w:szCs w:val="22"/>
                      <w:bdr w:val="nil"/>
                      <w:rtl w:val="0"/>
                    </w:rPr>
                    <w:t>incorporating aspects of indigenous Native American culture into Spanish culture.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Roman" w:eastAsia="Times-Roman" w:hAnsi="Times-Roman" w:cs="Times-Roman"/>
                      <w:b w:val="0"/>
                      <w:bCs w:val="0"/>
                      <w:i w:val="0"/>
                      <w:iCs w:val="0"/>
                      <w:smallCaps w:val="0"/>
                      <w:color w:val="000000"/>
                      <w:sz w:val="22"/>
                      <w:szCs w:val="22"/>
                      <w:bdr w:val="nil"/>
                      <w:rtl w:val="0"/>
                    </w:rPr>
                    <w:t>shunning and eventually isolating the Indians as the English would also eventually do.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European empire's threatening expeditions and settlements in the South and West prompted Spain to establish a few settlement in Texas beginning in 1716?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 Britain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Portugal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Holland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9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Exploration and Imperial Rivalry</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impact of Europeans on Native American (Indian) cultures and the impact of native cultures on Europeans. Then explain why it was, or was not, a good thing that European culture prevailed.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Spanish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115. </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motives, expectations, problems, and rewards associated with the age of European expansion.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these motives, expectations, problems, and rewards of European expansion as they applied to Africa, North American and the Caribbean Islands, and South America.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Spanish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116. 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sometimes said that the Europeans who came to the Americas settled a "virgin land" that was unused and unspoiled. Write an essay demonstrating that this is, or is not, an accurate description of what happened.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Peopling the Americas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Spanish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was the nature of slavery in Africa before the arrival of the Spanish?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Europeans Enter Africa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118. </w:t>
            </w:r>
            <w:r>
              <w:rPr>
                <w:rStyle w:val="DefaultParagraphFont"/>
                <w:rFonts w:ascii="Times New Roman" w:eastAsia="Times New Roman" w:hAnsi="Times New Roman" w:cs="Times New Roman"/>
                <w:b w:val="0"/>
                <w:bCs w:val="0"/>
                <w:i w:val="0"/>
                <w:iCs w:val="0"/>
                <w:smallCaps w:val="0"/>
                <w:color w:val="000000"/>
                <w:sz w:val="22"/>
                <w:szCs w:val="22"/>
                <w:bdr w:val="nil"/>
                <w:rtl w:val="0"/>
              </w:rPr>
              <w:t>Are the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Spanish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to be considered villains or heroes </w:t>
            </w:r>
            <w:r>
              <w:rPr>
                <w:rStyle w:val="DefaultParagraphFont"/>
                <w:rFonts w:ascii="Times New Roman" w:eastAsia="Times New Roman" w:hAnsi="Times New Roman" w:cs="Times New Roman"/>
                <w:b w:val="0"/>
                <w:bCs w:val="0"/>
                <w:i w:val="0"/>
                <w:iCs w:val="0"/>
                <w:smallCaps w:val="0"/>
                <w:color w:val="000000"/>
                <w:sz w:val="22"/>
                <w:szCs w:val="22"/>
                <w:bdr w:val="nil"/>
                <w:rtl w:val="0"/>
              </w:rPr>
              <w:t>or both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for their actions in the Americas?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 and evaluate the short-term and long-term influence of the Spanish </w:t>
            </w:r>
            <w:r>
              <w:rPr>
                <w:rStyle w:val="DefaultParagraphFont"/>
                <w:rFonts w:ascii="Times New Roman" w:eastAsia="Times New Roman" w:hAnsi="Times New Roman" w:cs="Times New Roman"/>
                <w:b w:val="0"/>
                <w:bCs w:val="0"/>
                <w:i/>
                <w:iCs/>
                <w:smallCaps w:val="0"/>
                <w:color w:val="000000"/>
                <w:sz w:val="22"/>
                <w:szCs w:val="22"/>
                <w:bdr w:val="nil"/>
                <w:rtl w:val="0"/>
              </w:rPr>
              <w:t>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on political, economic, religious and social developments in southwestern North America, the Caribbean Islands, and South America. Analyze the key developments in the relationships of the Spanish </w:t>
            </w:r>
            <w:r>
              <w:rPr>
                <w:rStyle w:val="DefaultParagraphFont"/>
                <w:rFonts w:ascii="Times New Roman" w:eastAsia="Times New Roman" w:hAnsi="Times New Roman" w:cs="Times New Roman"/>
                <w:b w:val="0"/>
                <w:bCs w:val="0"/>
                <w:i/>
                <w:iCs/>
                <w:smallCaps w:val="0"/>
                <w:color w:val="000000"/>
                <w:sz w:val="22"/>
                <w:szCs w:val="22"/>
                <w:bdr w:val="nil"/>
                <w:rtl w:val="0"/>
              </w:rPr>
              <w:t>conquistadores </w:t>
            </w:r>
            <w:r>
              <w:rPr>
                <w:rStyle w:val="DefaultParagraphFont"/>
                <w:rFonts w:ascii="Times New Roman" w:eastAsia="Times New Roman" w:hAnsi="Times New Roman" w:cs="Times New Roman"/>
                <w:b w:val="0"/>
                <w:bCs w:val="0"/>
                <w:i w:val="0"/>
                <w:iCs w:val="0"/>
                <w:smallCaps w:val="0"/>
                <w:color w:val="000000"/>
                <w:sz w:val="22"/>
                <w:szCs w:val="22"/>
                <w:bdr w:val="nil"/>
                <w:rtl w:val="0"/>
              </w:rPr>
              <w:t>with the Indian peoples of these three regions of the Americas.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Spanish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119. 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Aztec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political, economic, social, and spiritual (religious) elements civilization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w:t>
            </w:r>
            <w:r>
              <w:rPr>
                <w:rStyle w:val="DefaultParagraphFont"/>
                <w:rFonts w:ascii="Times New Roman" w:eastAsia="Times New Roman" w:hAnsi="Times New Roman" w:cs="Times New Roman"/>
                <w:b w:val="0"/>
                <w:bCs w:val="0"/>
                <w:i w:val="0"/>
                <w:iCs w:val="0"/>
                <w:smallCaps w:val="0"/>
                <w:color w:val="000000"/>
                <w:sz w:val="22"/>
                <w:szCs w:val="22"/>
                <w:bdr w:val="nil"/>
                <w:rtl w:val="0"/>
              </w:rPr>
              <w:t>nd the effect that European conquest had on the evolution and existence of the Aztec civilization and its people.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4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120. 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 the validity of the following statement: "The Great Ice Age shaped more than the geological history of North America. It also contributed to the origins of the continent's human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Shaping of North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Peopling the Americas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121. </w:t>
            </w:r>
            <w:r>
              <w:rPr>
                <w:rStyle w:val="DefaultParagraphFont"/>
                <w:rFonts w:ascii="Times New Roman" w:eastAsia="Times New Roman" w:hAnsi="Times New Roman" w:cs="Times New Roman"/>
                <w:b w:val="0"/>
                <w:bCs w:val="0"/>
                <w:i w:val="0"/>
                <w:iCs w:val="0"/>
                <w:smallCaps w:val="0"/>
                <w:color w:val="000000"/>
                <w:sz w:val="22"/>
                <w:szCs w:val="22"/>
                <w:bdr w:val="nil"/>
                <w:rtl w:val="0"/>
              </w:rPr>
              <w:t>Summarize the human migration, agricultural development, and geographic evolution of North America up through 1000 C.E. What impact did the interaction of these three developmental factors have on the subsequent history of North America?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19"/>
              <w:gridCol w:w="71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Peopling the Americas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Earliest Americans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Shaping of North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122. </w:t>
            </w:r>
            <w:r>
              <w:rPr>
                <w:rStyle w:val="DefaultParagraphFont"/>
                <w:rFonts w:ascii="Times New Roman" w:eastAsia="Times New Roman" w:hAnsi="Times New Roman" w:cs="Times New Roman"/>
                <w:b w:val="0"/>
                <w:bCs w:val="0"/>
                <w:i w:val="0"/>
                <w:iCs w:val="0"/>
                <w:smallCaps w:val="0"/>
                <w:color w:val="000000"/>
                <w:sz w:val="22"/>
                <w:szCs w:val="22"/>
                <w:bdr w:val="nil"/>
                <w:rtl w:val="0"/>
              </w:rPr>
              <w:t>Assess the validity of the following statement: "Columbus's sensational achievement obscures the fact that he was one of the most successful failures in history."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417"/>
              <w:gridCol w:w="72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Spanish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123. 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both the positive and negative effects of the Columbian Exchange on the New and Old World.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20"/>
              <w:gridCol w:w="7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Worlds Collide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Columbus Comes Upon a New World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Spanish America</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what is meant by the Spanish Black Legend. What is your assessment of the Spanish impact on North American cultures: positive or negative?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330"/>
              <w:gridCol w:w="7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 answers will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Conquest of Mexico</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Conquistadores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The Spread of Spanish America</w:t>
                  </w:r>
                </w:p>
              </w:tc>
            </w:tr>
          </w:tbl>
          <w:p/>
        </w:tc>
      </w:tr>
    </w:tbl>
    <w:p>
      <w:pPr>
        <w:shd w:val="clear" w:color="auto" w:fill="FFFFFF"/>
        <w:bidi w:val="0"/>
        <w:spacing w:after="75"/>
        <w:jc w:val="left"/>
      </w:pPr>
    </w:p>
    <w:tbl>
      <w:tblPr>
        <w:tblW w:w="5000" w:type="pc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tblBorders>
            <w:top w:val="nil"/>
            <w:left w:val="nil"/>
            <w:bottom w:val="nil"/>
            <w:right w:val="nil"/>
            <w:insideH w:val="nil"/>
            <w:insideV w:val="nil"/>
          </w:tblBorders>
          <w:tblCellMar>
            <w:top w:w="0" w:type="dxa"/>
            <w:left w:w="0" w:type="dxa"/>
            <w:bottom w:w="0" w:type="dxa"/>
            <w:right w:w="0" w:type="dxa"/>
          </w:tblCellMar>
        </w:tblPrEx>
        <w:trPr>
          <w:cantSplit w:val="0"/>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125. </w:t>
            </w:r>
            <w:r>
              <w:rPr>
                <w:rStyle w:val="DefaultParagraphFont"/>
                <w:rFonts w:ascii="Times New Roman" w:eastAsia="Times New Roman" w:hAnsi="Times New Roman" w:cs="Times New Roman"/>
                <w:b w:val="0"/>
                <w:bCs w:val="0"/>
                <w:i w:val="0"/>
                <w:iCs w:val="0"/>
                <w:smallCaps w:val="0"/>
                <w:color w:val="000000"/>
                <w:sz w:val="22"/>
                <w:szCs w:val="22"/>
                <w:bdr w:val="nil"/>
                <w:rtl w:val="0"/>
              </w:rPr>
              <w:t>Senator Joseph McCarthy first rose to national prominence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revealing that communist spies were passing atomic secrets to the Soviet Union.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 that there was extensive communist influence in Hollywood and the media.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asserting that General George Marshall was part of a vast communist conspiracy within the U.S. Army.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mobilizing Republicans to demand a stronger anticommunist foreign policy in East Asia.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charging that dozens of known communists were working within the U.S. State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27"/>
              <w:gridCol w:w="23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Cold War Home Front</w:t>
                  </w:r>
                </w:p>
              </w:tc>
            </w:tr>
          </w:tbl>
          <w:p/>
        </w:tc>
      </w:tr>
    </w:tbl>
    <w:p>
      <w:pPr>
        <w:shd w:val="clear" w:color="auto" w:fill="FFFFFF"/>
        <w:bidi w:val="0"/>
        <w:spacing w:after="75"/>
        <w:jc w:val="left"/>
      </w:pPr>
    </w:p>
    <w:p>
      <w:pPr>
        <w:bidi w:val="0"/>
      </w:pPr>
    </w:p>
    <w:sectPr>
      <w:headerReference w:type="default" r:id="rId5"/>
      <w:footerReference w:type="default" r:id="rId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56"/>
      <w:gridCol w:w="5324"/>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Cengage Learning Testing,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01—New World Beginnings, 33,000 B.C.E.-1769 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01—New World Beginnings, 33,000 B.C.E.-1769 C.E.</dc:title>
  <cp:revision>0</cp:revision>
</cp:coreProperties>
</file>