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SI base unit of length is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77"/>
              <w:gridCol w:w="220"/>
              <w:gridCol w:w="754"/>
              <w:gridCol w:w="208"/>
              <w:gridCol w:w="901"/>
              <w:gridCol w:w="220"/>
              <w:gridCol w:w="1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newton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candela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Ångstrom unit</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1/30/2018 9:16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SI unit of temperature is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50"/>
              <w:gridCol w:w="220"/>
              <w:gridCol w:w="998"/>
              <w:gridCol w:w="208"/>
              <w:gridCol w:w="1341"/>
              <w:gridCol w:w="220"/>
              <w:gridCol w:w="1280"/>
              <w:gridCol w:w="208"/>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kelvin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calorie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Fahrenheit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Ångstrom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kilocalorie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base SI unit?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01"/>
              <w:gridCol w:w="220"/>
              <w:gridCol w:w="950"/>
              <w:gridCol w:w="208"/>
              <w:gridCol w:w="998"/>
              <w:gridCol w:w="220"/>
              <w:gridCol w:w="1011"/>
              <w:gridCol w:w="208"/>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kelvin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calorie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second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the SI system is/are correct?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434"/>
              <w:gridCol w:w="7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Prefixes are used to indicate a power of ten multiplier for a given SI base unit of measurement.</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Celsius degrees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is the SI base unit for temperature.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kilogram (kg) is the SI base unit for mass.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23"/>
              <w:gridCol w:w="220"/>
              <w:gridCol w:w="956"/>
              <w:gridCol w:w="208"/>
              <w:gridCol w:w="956"/>
              <w:gridCol w:w="220"/>
              <w:gridCol w:w="1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and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2, and 3</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1/30/2018 9:17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concerning the common temperature scales is/are true?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434"/>
              <w:gridCol w:w="7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Fahrenheit is an absolute temperature scale.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normal boiling point of water (100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is equal to 273 K.</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difference between the boiling point and freezing point of a substance is the same for the Celsius and Kelvin scales.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23"/>
              <w:gridCol w:w="220"/>
              <w:gridCol w:w="956"/>
              <w:gridCol w:w="208"/>
              <w:gridCol w:w="956"/>
              <w:gridCol w:w="220"/>
              <w:gridCol w:w="1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and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2, and 3</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1/30/2018 9:28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Order the four metric units provided from smallest to largest.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1) liter 2) centiliter 3) microliter 4) milliliter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liter &lt; centiliter &lt; milliliter &lt; microliter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microliter &lt; milliliter &lt; centiliter &lt; liter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milliliter &lt; microliter &lt; centiliter &lt; liter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centiliter &lt; microliter &lt; liter &lt; milliliter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liter &lt; centiliter &lt; microliter &lt; milliliter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method is correct for converting kelvin to Celsius?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39pt;width:154pt">
                        <v:imagedata r:id="rId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7"/>
                    </w:rPr>
                    <w:pict>
                      <v:shape id="_x0000_i1027" type="#_x0000_t75" style="height:39pt;width:178pt">
                        <v:imagedata r:id="rId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28" type="#_x0000_t75" style="height:32pt;width:180pt">
                        <v:imagedata r:id="rId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29" type="#_x0000_t75" style="height:32pt;width:180pt">
                        <v:imagedata r:id="rId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30" type="#_x0000_t75" style="height:32pt;width:180pt">
                        <v:imagedata r:id="rId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melting point of a solid is 39 °F. This corresponds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44"/>
              <w:gridCol w:w="220"/>
              <w:gridCol w:w="944"/>
              <w:gridCol w:w="208"/>
              <w:gridCol w:w="944"/>
              <w:gridCol w:w="220"/>
              <w:gridCol w:w="9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295 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312 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286 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277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312 K</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1/30/2018 12:30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 particular liquid boils at –374°F. What is its boiling point on the Kelvin scale?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44"/>
              <w:gridCol w:w="220"/>
              <w:gridCol w:w="834"/>
              <w:gridCol w:w="208"/>
              <w:gridCol w:w="834"/>
              <w:gridCol w:w="220"/>
              <w:gridCol w:w="8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 K</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5:25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melting point of a certain solid is –27°C. This corresponds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85"/>
              <w:gridCol w:w="220"/>
              <w:gridCol w:w="995"/>
              <w:gridCol w:w="208"/>
              <w:gridCol w:w="995"/>
              <w:gridCol w:w="220"/>
              <w:gridCol w:w="1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9°F.</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–33°F.</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–17°F.</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17°F.</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5:25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melting point of a particular solid is 2863 K. This corresponds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05"/>
              <w:gridCol w:w="220"/>
              <w:gridCol w:w="1130"/>
              <w:gridCol w:w="208"/>
              <w:gridCol w:w="1130"/>
              <w:gridCol w:w="220"/>
              <w:gridCol w:w="1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4694°F.</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3136°C.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2529°C.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4630°F.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1471°F.</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5:23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boiling point of liquid argon is 87.3 K. What is the boiling point in Celsius degrees?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95"/>
              <w:gridCol w:w="220"/>
              <w:gridCol w:w="1295"/>
              <w:gridCol w:w="208"/>
              <w:gridCol w:w="1075"/>
              <w:gridCol w:w="220"/>
              <w:gridCol w:w="1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189.1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–185.9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87.3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360.5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–210.7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1/30/2018 9:34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the largest mass?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95"/>
              <w:gridCol w:w="220"/>
              <w:gridCol w:w="895"/>
              <w:gridCol w:w="208"/>
              <w:gridCol w:w="956"/>
              <w:gridCol w:w="220"/>
              <w:gridCol w:w="895"/>
              <w:gridCol w:w="208"/>
              <w:gridCol w:w="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dg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mg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pg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cg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smallest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μ</w:t>
                  </w: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largest volume?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μ</w:t>
                  </w:r>
                  <w:r>
                    <w:rPr>
                      <w:rStyle w:val="DefaultParagraphFont"/>
                      <w:rFonts w:ascii="Times New Roman" w:eastAsia="Times New Roman" w:hAnsi="Times New Roman" w:cs="Times New Roman"/>
                      <w:b w:val="0"/>
                      <w:bCs w:val="0"/>
                      <w:i w:val="0"/>
                      <w:iCs w:val="0"/>
                      <w:smallCaps w:val="0"/>
                      <w:color w:val="000000"/>
                      <w:sz w:val="22"/>
                      <w:szCs w:val="22"/>
                      <w:bdr w:val="nil"/>
                      <w:rtl w:val="0"/>
                    </w:rPr>
                    <w:t>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area of nanotechnology, particles defined as nanoparticles range in size from 1 nm to 2500 nm. One nm is equivalent to 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 If the size of the particles that make up a particular material is 5.34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cm, what is this size in nanometers?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41"/>
              <w:gridCol w:w="220"/>
              <w:gridCol w:w="1121"/>
              <w:gridCol w:w="208"/>
              <w:gridCol w:w="1231"/>
              <w:gridCol w:w="220"/>
              <w:gridCol w:w="11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53,400 nm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5.34 nm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0.534 nm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5340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534 nm</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1/30/2018 9:35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distance between atoms is sometimes given in picometers, where 1 pm is equivalent to 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2"/>
                <w:szCs w:val="22"/>
                <w:bdr w:val="nil"/>
                <w:rtl w:val="0"/>
              </w:rPr>
              <w:t> m. If the distance between the layers of atoms in a particular compound is given as 328 pm, what is the distance in cm?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3.28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3.28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3.28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3.28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3.28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5:28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One-thousandth of a microgram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60"/>
              <w:gridCol w:w="220"/>
              <w:gridCol w:w="1020"/>
              <w:gridCol w:w="208"/>
              <w:gridCol w:w="1110"/>
              <w:gridCol w:w="220"/>
              <w:gridCol w:w="1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18"/>
                      <w:szCs w:val="18"/>
                      <w:bdr w:val="nil"/>
                      <w:rtl w:val="0"/>
                    </w:rPr>
                    <w:t>–9</w:t>
                  </w:r>
                  <w:r>
                    <w:rPr>
                      <w:rStyle w:val="DefaultParagraphFont"/>
                      <w:rFonts w:ascii="Times New Roman" w:eastAsia="Times New Roman" w:hAnsi="Times New Roman" w:cs="Times New Roman"/>
                      <w:b w:val="0"/>
                      <w:bCs w:val="0"/>
                      <w:i w:val="0"/>
                      <w:iCs w:val="0"/>
                      <w:smallCaps w:val="0"/>
                      <w:color w:val="000000"/>
                      <w:sz w:val="22"/>
                      <w:szCs w:val="22"/>
                      <w:bdr w:val="nil"/>
                      <w:rtl w:val="0"/>
                    </w:rPr>
                    <w:t> 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18"/>
                      <w:szCs w:val="18"/>
                      <w:bdr w:val="nil"/>
                      <w:rtl w:val="0"/>
                    </w:rPr>
                    <w:t>–12</w:t>
                  </w:r>
                  <w:r>
                    <w:rPr>
                      <w:rStyle w:val="DefaultParagraphFont"/>
                      <w:rFonts w:ascii="Times New Roman" w:eastAsia="Times New Roman" w:hAnsi="Times New Roman" w:cs="Times New Roman"/>
                      <w:b w:val="0"/>
                      <w:bCs w:val="0"/>
                      <w:i w:val="0"/>
                      <w:iCs w:val="0"/>
                      <w:smallCaps w:val="0"/>
                      <w:color w:val="000000"/>
                      <w:sz w:val="22"/>
                      <w:szCs w:val="22"/>
                      <w:bdr w:val="nil"/>
                      <w:rtl w:val="0"/>
                    </w:rPr>
                    <w:t> 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2"/>
                      <w:szCs w:val="22"/>
                      <w:bdr w:val="nil"/>
                      <w:rtl w:val="0"/>
                    </w:rPr>
                    <w:t>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 g.</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8/12/2014 4:22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mass of 76 kg equals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05"/>
              <w:gridCol w:w="220"/>
              <w:gridCol w:w="1060"/>
              <w:gridCol w:w="208"/>
              <w:gridCol w:w="1489"/>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760 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7600 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7.6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0.076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0.76 g.</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5:29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wavelength of light emitted from a particular red diode laser is 651 nm. What is the wavelength in meters?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6.51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6.51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6.51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6.51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6.51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Light with a wavelength of 1.5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 is in the X-ray region of the electromagnetic spectrum. What is the wavelength of this light in picometers (pm)?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–80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1/30/2018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7.2 seconds contain this many picoseconds.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09"/>
              <w:gridCol w:w="220"/>
              <w:gridCol w:w="1409"/>
              <w:gridCol w:w="208"/>
              <w:gridCol w:w="1409"/>
              <w:gridCol w:w="220"/>
              <w:gridCol w:w="1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9</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–9</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15</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5:22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volumes are equivalent to 75 L?</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434"/>
              <w:gridCol w:w="7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75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mL</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0.0075 kL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56"/>
              <w:gridCol w:w="220"/>
              <w:gridCol w:w="956"/>
              <w:gridCol w:w="208"/>
              <w:gridCol w:w="956"/>
              <w:gridCol w:w="220"/>
              <w:gridCol w:w="1048"/>
              <w:gridCol w:w="208"/>
              <w:gridCol w:w="1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and 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2, and 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Express the volume 622.8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liters.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84"/>
              <w:gridCol w:w="220"/>
              <w:gridCol w:w="1304"/>
              <w:gridCol w:w="208"/>
              <w:gridCol w:w="1194"/>
              <w:gridCol w:w="220"/>
              <w:gridCol w:w="1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6.228 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0.06228 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0.6228 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62.28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622.8 L</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5:31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is/are correct?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434"/>
              <w:gridCol w:w="7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joule is defined as the energy required to change the temperature of 1.00 g of water from 14.5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 to 15.5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One calorie (cal) equals 4.184 J, where the joule (J) is the SI unit of energy.</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calorie (cal) is equal to 1000 dietary Calories (Cal).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23"/>
              <w:gridCol w:w="220"/>
              <w:gridCol w:w="956"/>
              <w:gridCol w:w="208"/>
              <w:gridCol w:w="956"/>
              <w:gridCol w:w="220"/>
              <w:gridCol w:w="1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and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2, and 3</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1/30/2018 12:33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joules are equivalent to 450 calories?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0.45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9.3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nutritional calories are equivalent to 1150 kJ?</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 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275 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4.8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3.6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figure below depicts a shooting target. The black dots represent the shots fired by a shooter.</w:t>
            </w:r>
          </w:p>
          <w:p>
            <w:pPr>
              <w:pStyle w:val="p"/>
              <w:bidi w:val="0"/>
              <w:spacing w:before="0" w:beforeAutospacing="0" w:after="0" w:afterAutospacing="0"/>
              <w:jc w:val="left"/>
            </w:pPr>
            <w:r>
              <w:rPr>
                <w:position w:val="-86"/>
              </w:rPr>
              <w:pict>
                <v:shape id="_x0000_i1031" type="#_x0000_t75" style="height:98pt;width:98pt">
                  <v:imagedata r:id="rId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the shooter’s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Accurate and precise.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Precise but not accurate.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accurate nor precise.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Accurate but not precise.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67"/>
              <w:gridCol w:w="7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Review.2 Making Measurements: Precision, Accuracy, Experimental Error, and Standard Deviation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1/30/2018 12:40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concerning accuracy and precision is/are correct?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434"/>
              <w:gridCol w:w="7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It is possible for a series of measurements to be both precise and inaccurate.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Accuracy is a measure of how close multiple measurements are to each other.</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more the number of significant figures in a measurement, the more accurate the measurement.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23"/>
              <w:gridCol w:w="220"/>
              <w:gridCol w:w="956"/>
              <w:gridCol w:w="208"/>
              <w:gridCol w:w="1048"/>
              <w:gridCol w:w="220"/>
              <w:gridCol w:w="1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and 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and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2, and 3</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67"/>
              <w:gridCol w:w="7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Review.2 Making Measurements: Precision, Accuracy, Experimental Error, and Standard Deviation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2/1/2018 5:03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Two electronic balances are tested using a standard weight. The true mass of the standard is 5.0000 g. The results of 5 individual measurements on each balance are recorded below.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435"/>
              <w:gridCol w:w="2880"/>
              <w:gridCol w:w="144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80" w:type="dxa"/>
                  <w:tcBorders>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tcBorders>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A</w:t>
                  </w:r>
                </w:p>
              </w:tc>
              <w:tc>
                <w:tcPr>
                  <w:tcW w:w="1440" w:type="dxa"/>
                  <w:tcBorders>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B</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5.2895 g</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5.0001 g</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5.1077 g</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4.9998 g</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4.6407 g</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4.9999 g</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4.8947 g</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5.0002 g</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5.0672 g</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4.9999 g</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 mass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5.0000 g</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5.0000 g</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best describes the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poor precision, good accuracy. B: good precision, good accuracy.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good precision, good accuracy. B: poor precision, good accuracy.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good precision, good accuracy. B: good precision, poor accuracy.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poor precision, good accuracy. B: good precision, poor accuracy.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good precision, poor accuracy. B: poor precision, good accuracy.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67"/>
              <w:gridCol w:w="7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Review.2 Making Measurements: Precision, Accuracy, Experimental Error, and Standard Deviation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 student uses a balance to determine the mass of an object as 5.719 grams. The correct mass of the object is 5.586 grams. What is the percent error in the student's mass determination?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68"/>
              <w:gridCol w:w="220"/>
              <w:gridCol w:w="1078"/>
              <w:gridCol w:w="208"/>
              <w:gridCol w:w="968"/>
              <w:gridCol w:w="220"/>
              <w:gridCol w:w="968"/>
              <w:gridCol w:w="208"/>
              <w:gridCol w:w="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2.38%</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0.133%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67"/>
              <w:gridCol w:w="7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Review.2 Making Measurements: Precision, Accuracy, Experimental Error, and Standard Deviation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Two students independently determine the volume of water delivered by a 10.00-mL pipet. Each student takes 8 measurements, then computes the average volume delivered and the standard deviation. The results are tabulated below.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435"/>
              <w:gridCol w:w="1440"/>
              <w:gridCol w:w="144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tcBorders>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c>
                <w:tcPr>
                  <w:tcW w:w="1440" w:type="dxa"/>
                  <w:tcBorders>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 Dev.</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10.4 mL</w:t>
                  </w:r>
                </w:p>
              </w:tc>
              <w:tc>
                <w:tcPr>
                  <w:tcW w:w="14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0.7 mL</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B</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10.00 mL</w:t>
                  </w:r>
                </w:p>
              </w:tc>
              <w:tc>
                <w:tcPr>
                  <w:tcW w:w="14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0.02 mL</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best describes the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good precision, good accuracy. B: good precision, good accuracy.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good precision, poor accuracy. B: poor precision, good accuracy.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poor precision, good accuracy. B: good precision, poor accuracy.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poor precision, poor accuracy. B: good precision, good accuracy.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poor precision, poor accuracy. B: poor precision, poor accuracy.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67"/>
              <w:gridCol w:w="7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Review.2 Making Measurements: Precision, Accuracy, Experimental Error, and Standard Deviation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Assuming a large number of measurements is used to calculate the average </w:t>
            </w:r>
            <w:r>
              <w:rPr>
                <w:rStyle w:val="DefaultParagraphFont"/>
                <w:rFonts w:ascii="Times New Roman" w:eastAsia="Times New Roman" w:hAnsi="Times New Roman" w:cs="Times New Roman"/>
                <w:b w:val="0"/>
                <w:bCs w:val="0"/>
                <w:i w:val="0"/>
                <w:iCs w:val="0"/>
                <w:smallCaps w:val="0"/>
                <w:color w:val="000000"/>
                <w:sz w:val="22"/>
                <w:szCs w:val="22"/>
                <w:bdr w:val="nil"/>
                <w:rtl w:val="0"/>
              </w:rPr>
              <w:t>of measurements, slightly more than _____ of the values collected are expected to be within two standard deviations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13"/>
              <w:gridCol w:w="220"/>
              <w:gridCol w:w="803"/>
              <w:gridCol w:w="208"/>
              <w:gridCol w:w="803"/>
              <w:gridCol w:w="22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67"/>
              <w:gridCol w:w="7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Review.2 Making Measurements: Precision, Accuracy, Experimental Error, and Standard Deviation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1/31/2018 1:35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As the standard deviation of an average of several measurements increases,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accuracy of the measurement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precision of the measurement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accuracy and precision of the measurement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accuracy of the measurement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precision of the measurement decreases.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67"/>
              <w:gridCol w:w="7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Review.2 Making Measurements: Precision, Accuracy, Experimental Error, and Standard Deviation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Express 0.00580 in exponential notation.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29"/>
              <w:gridCol w:w="220"/>
              <w:gridCol w:w="1409"/>
              <w:gridCol w:w="208"/>
              <w:gridCol w:w="1519"/>
              <w:gridCol w:w="220"/>
              <w:gridCol w:w="12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5.80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5.8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5.80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5.8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5.800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Review.3 Mathematics in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5:40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Express 2.260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fixed notation.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05"/>
              <w:gridCol w:w="220"/>
              <w:gridCol w:w="895"/>
              <w:gridCol w:w="208"/>
              <w:gridCol w:w="895"/>
              <w:gridCol w:w="220"/>
              <w:gridCol w:w="785"/>
              <w:gridCol w:w="208"/>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0.2260</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2.260</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2.260</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Review.3 Mathematics in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Convert 1.400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liters to nanoliters and express the answer in fixed notation using the correct number of significant figures.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04"/>
              <w:gridCol w:w="220"/>
              <w:gridCol w:w="1084"/>
              <w:gridCol w:w="208"/>
              <w:gridCol w:w="1194"/>
              <w:gridCol w:w="220"/>
              <w:gridCol w:w="1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nL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nL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14.00 nL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nL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0.1400 nL</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Review.3 Mathematics in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5:40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Convert 0.390 ng to milligrams and express the answer in scientific notation using the correct number of significant figures.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3.90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3.90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0.390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0.390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Review.3 Mathematics in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5:41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electronic balance is used to determine that a sample has a mass of 8.94656 g. If the balance's precision is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0.09 mg, what is the correct number of significant figures for this measurement?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510"/>
              <w:gridCol w:w="220"/>
              <w:gridCol w:w="510"/>
              <w:gridCol w:w="208"/>
              <w:gridCol w:w="51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Review.3 Mathematics in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5:42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number of significant figures in 2.1948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nm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510"/>
              <w:gridCol w:w="220"/>
              <w:gridCol w:w="510"/>
              <w:gridCol w:w="208"/>
              <w:gridCol w:w="51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5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Review.3 Mathematics of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1/31/2018 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significant figures are there in the value 0.0490 g/mL?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510"/>
              <w:gridCol w:w="220"/>
              <w:gridCol w:w="510"/>
              <w:gridCol w:w="208"/>
              <w:gridCol w:w="510"/>
              <w:gridCol w:w="220"/>
              <w:gridCol w:w="510"/>
              <w:gridCol w:w="208"/>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Review.3 Mathematics in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significant figures are there in the number 4.700?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510"/>
              <w:gridCol w:w="220"/>
              <w:gridCol w:w="510"/>
              <w:gridCol w:w="208"/>
              <w:gridCol w:w="510"/>
              <w:gridCol w:w="220"/>
              <w:gridCol w:w="510"/>
              <w:gridCol w:w="208"/>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Review.3 Mathematics in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Round 0.00274485 to 1 significant figure.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25"/>
              <w:gridCol w:w="220"/>
              <w:gridCol w:w="895"/>
              <w:gridCol w:w="208"/>
              <w:gridCol w:w="1005"/>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0.00</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0.003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0.0027</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0.00274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0.002745</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Review.3 Mathematics in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5:42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Using the rules of significant figures, calculate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(2.335 + 7.026)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2.57 =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15"/>
              <w:gridCol w:w="220"/>
              <w:gridCol w:w="1005"/>
              <w:gridCol w:w="208"/>
              <w:gridCol w:w="675"/>
              <w:gridCol w:w="220"/>
              <w:gridCol w:w="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3.642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3.6424</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3.64241</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5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Review.3 Mathematics of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1/31/2018 1:38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correct answer to the expression below?</w:t>
            </w:r>
          </w:p>
          <w:p>
            <w:pPr>
              <w:pStyle w:val="p"/>
              <w:bidi w:val="0"/>
              <w:spacing w:before="0" w:beforeAutospacing="0" w:after="0" w:afterAutospacing="0"/>
              <w:jc w:val="left"/>
            </w:pPr>
            <w:r>
              <w:rPr>
                <w:position w:val="-12"/>
              </w:rPr>
              <w:pict>
                <v:shape id="_x0000_i1032" type="#_x0000_t75" style="height:24pt;width:24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09"/>
              <w:gridCol w:w="220"/>
              <w:gridCol w:w="1329"/>
              <w:gridCol w:w="208"/>
              <w:gridCol w:w="999"/>
              <w:gridCol w:w="220"/>
              <w:gridCol w:w="1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8.13 cm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8.1280 cm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cm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8.128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cm</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Review.3 Mathematics in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8/12/2014 4:25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correct answer to the following expression?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8.67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+ 6.22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8.7322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8.732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8.7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8.73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Review.3 Mathematics in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5:46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Carry out the following calculation and report your answer to the correct number of sig figs:</w:t>
            </w:r>
          </w:p>
          <w:p>
            <w:pPr>
              <w:pStyle w:val="p"/>
              <w:bidi w:val="0"/>
              <w:spacing w:before="0" w:beforeAutospacing="0" w:after="0" w:afterAutospacing="0"/>
              <w:jc w:val="left"/>
            </w:pPr>
            <w:r>
              <w:rPr>
                <w:position w:val="-20"/>
              </w:rPr>
              <w:pict>
                <v:shape id="_x0000_i1033" type="#_x0000_t75" style="height:31.5pt;width:63pt">
                  <v:imagedata r:id="rId1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15"/>
              <w:gridCol w:w="220"/>
              <w:gridCol w:w="785"/>
              <w:gridCol w:w="208"/>
              <w:gridCol w:w="895"/>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1.566</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1.5662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1.56625</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Review.3 Mathematics in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8/12/2014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Calculate the following:</w:t>
            </w:r>
          </w:p>
          <w:p>
            <w:pPr>
              <w:pStyle w:val="p"/>
              <w:bidi w:val="0"/>
              <w:spacing w:before="0" w:beforeAutospacing="0" w:after="0" w:afterAutospacing="0"/>
              <w:jc w:val="left"/>
            </w:pPr>
            <w:r>
              <w:rPr>
                <w:position w:val="-30"/>
              </w:rPr>
              <w:pict>
                <v:shape id="_x0000_i1034" type="#_x0000_t75" style="height:42pt;width:123.75pt">
                  <v:imagedata r:id="rId1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24"/>
              <w:gridCol w:w="220"/>
              <w:gridCol w:w="1384"/>
              <w:gridCol w:w="208"/>
              <w:gridCol w:w="1524"/>
              <w:gridCol w:w="220"/>
              <w:gridCol w:w="1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–220</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540</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–740</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–940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–420</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5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Review.3 Mathematics of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1/31/2018 1:40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Express the result of the following calculation in scientific notation: 437 cm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885 cm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38.7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38.7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Review.3 Mathematics in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8/12/2014 4:37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Express the result of the following calculation in scientific notation: 0.0573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81.8 cm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t>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cm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Review.3 Mathematics in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8/12/2014 4:42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the rules of significant figures, calculate the following:</w:t>
            </w:r>
          </w:p>
          <w:p>
            <w:pPr>
              <w:pStyle w:val="p"/>
              <w:bidi w:val="0"/>
              <w:spacing w:before="0" w:beforeAutospacing="0" w:after="0" w:afterAutospacing="0"/>
              <w:jc w:val="left"/>
            </w:pPr>
            <w:r>
              <w:rPr>
                <w:position w:val="-23"/>
              </w:rPr>
              <w:pict>
                <v:shape id="_x0000_i1035" type="#_x0000_t75" style="height:34.5pt;width:123pt">
                  <v:imagedata r:id="rId1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15"/>
              <w:gridCol w:w="220"/>
              <w:gridCol w:w="1005"/>
              <w:gridCol w:w="208"/>
              <w:gridCol w:w="675"/>
              <w:gridCol w:w="220"/>
              <w:gridCol w:w="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4.825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4.8249</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4.82486</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5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Review.3 Mathematics of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1/31/2018 1:43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Three different samples were weighed using a different type of balance for each sample. The three were found to have masses of 0.6160959 kg, 3.225 mg, and 5480.7 g. The total mass of the samples should be reported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6096.8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6097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6096.799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6096.799125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6096.7991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Review.3 Mathematics in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5:55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answer that should be reported for the total mass of solution when 67.90 mg of benzene is added to 7.45 g of toluene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35"/>
              <w:gridCol w:w="220"/>
              <w:gridCol w:w="1005"/>
              <w:gridCol w:w="208"/>
              <w:gridCol w:w="1225"/>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7.51790 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 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7.5179 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7.518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g.</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Review.3 Mathematics in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5:55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mass of a sample is measured by difference: first the mass of a beaker is measured (71.5 g), and a small amount of the sample is added to the beaker. The mass of the sample plus beaker is then measured to be 77.873 g. The number of significant figures that should be reported for the mass of the sample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565"/>
              <w:gridCol w:w="220"/>
              <w:gridCol w:w="565"/>
              <w:gridCol w:w="208"/>
              <w:gridCol w:w="565"/>
              <w:gridCol w:w="220"/>
              <w:gridCol w:w="5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Review.3 Mathematics in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5:56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position w:val="-45"/>
              </w:rPr>
              <w:pict>
                <v:shape id="_x0000_i1036" type="#_x0000_t75" style="height:57pt;width:209pt">
                  <v:imagedata r:id="rId1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given figure, what is the length of the bar in centimeters as measured by the ruler?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13"/>
              <w:gridCol w:w="220"/>
              <w:gridCol w:w="1293"/>
              <w:gridCol w:w="208"/>
              <w:gridCol w:w="1293"/>
              <w:gridCol w:w="220"/>
              <w:gridCol w:w="1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10.140 cm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10.14 cm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10.10 cm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10.17 cm</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5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Review.3 Mathematics of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1/31/2018 1:49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volume of a carbon atom is 1.9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the </w:t>
            </w:r>
            <w:r>
              <w:rPr>
                <w:rStyle w:val="DefaultParagraphFont"/>
                <w:rFonts w:ascii="Times New Roman" w:eastAsia="Times New Roman" w:hAnsi="Times New Roman" w:cs="Times New Roman"/>
                <w:b w:val="0"/>
                <w:bCs w:val="0"/>
                <w:i w:val="0"/>
                <w:iCs w:val="0"/>
                <w:smallCaps w:val="0"/>
                <w:color w:val="000000"/>
                <w:sz w:val="22"/>
                <w:szCs w:val="22"/>
                <w:bdr w:val="nil"/>
                <w:rtl w:val="0"/>
              </w:rPr>
              <w:t>approximate </w:t>
            </w:r>
            <w:r>
              <w:rPr>
                <w:rStyle w:val="DefaultParagraphFont"/>
                <w:rFonts w:ascii="Times New Roman" w:eastAsia="Times New Roman" w:hAnsi="Times New Roman" w:cs="Times New Roman"/>
                <w:b w:val="0"/>
                <w:bCs w:val="0"/>
                <w:i w:val="0"/>
                <w:iCs w:val="0"/>
                <w:smallCaps w:val="0"/>
                <w:color w:val="000000"/>
                <w:sz w:val="22"/>
                <w:szCs w:val="22"/>
                <w:bdr w:val="nil"/>
                <w:rtl w:val="0"/>
              </w:rPr>
              <w:t>radius of the atom in picometers (pm)? The volume of a sphere is (4/3)</w:t>
            </w:r>
            <w:r>
              <w:rPr>
                <w:rStyle w:val="DefaultParagraphFont"/>
                <w:rFonts w:ascii="times" w:eastAsia="times" w:hAnsi="times" w:cs="times"/>
                <w:b w:val="0"/>
                <w:bCs w:val="0"/>
                <w:i w:val="0"/>
                <w:iCs w:val="0"/>
                <w:smallCaps w:val="0"/>
                <w:color w:val="000000"/>
                <w:sz w:val="22"/>
                <w:szCs w:val="22"/>
                <w:bdr w:val="nil"/>
                <w:rtl w:val="0"/>
              </w:rPr>
              <w:t>π</w:t>
            </w:r>
            <w:r>
              <w:rPr>
                <w:rStyle w:val="DefaultParagraphFont"/>
                <w:rFonts w:ascii="Times New Roman" w:eastAsia="Times New Roman" w:hAnsi="Times New Roman" w:cs="Times New Roman"/>
                <w:b w:val="0"/>
                <w:bCs w:val="0"/>
                <w:i/>
                <w:iCs/>
                <w:smallCaps w:val="0"/>
                <w:color w:val="000000"/>
                <w:sz w:val="22"/>
                <w:szCs w:val="22"/>
                <w:bdr w:val="nil"/>
                <w:rtl w:val="0"/>
              </w:rPr>
              <w:t>r</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520 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770 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pm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2/1/2018 5:05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volume of space occupied by a beryllium atom is 6.0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What is this volume in units of nm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6.0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–57</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6.0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6.0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6.0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6.0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nm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feet (ft) make up 0.397 km if 1 mi = 1.609 km and 5280 ft = 1 mi?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1303.10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7" type="#_x0000_t75" style="height:12.75pt;width:49.51pt">
                        <v:imagedata r:id="rId1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8" type="#_x0000_t75" style="height:12.75pt;width:55.51pt">
                        <v:imagedata r:id="rId1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3370.000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9" type="#_x0000_t75" style="height:12.75pt;width:49.51pt">
                        <v:imagedata r:id="rId1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2/1/2018 6:39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2/1/2018 8:37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volume of a cube that has an edge length of 0.011 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5:58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Convert 42.12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cubic inches (in</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given that 1 inch = 2.54 cm (exact).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71"/>
              <w:gridCol w:w="220"/>
              <w:gridCol w:w="1371"/>
              <w:gridCol w:w="208"/>
              <w:gridCol w:w="1261"/>
              <w:gridCol w:w="220"/>
              <w:gridCol w:w="1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2.570 in</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16.580 in</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107.0 in</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690.200 in</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0.3890 in</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5:59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cubic millimeters equal one cubic meter?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760"/>
              <w:gridCol w:w="220"/>
              <w:gridCol w:w="900"/>
              <w:gridCol w:w="208"/>
              <w:gridCol w:w="760"/>
              <w:gridCol w:w="220"/>
              <w:gridCol w:w="760"/>
              <w:gridCol w:w="208"/>
              <w:gridCol w:w="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–9</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9</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cylinder has a radius of 2.38 mm and a height of 175 mm. Calculate the volume of the cylinder in liters. (Volume = </w:t>
            </w:r>
            <w:r>
              <w:rPr>
                <w:rStyle w:val="DefaultParagraphFont"/>
                <w:rFonts w:ascii="times" w:eastAsia="times" w:hAnsi="times" w:cs="times"/>
                <w:b w:val="0"/>
                <w:bCs w:val="0"/>
                <w:i w:val="0"/>
                <w:iCs w:val="0"/>
                <w:smallCaps w:val="0"/>
                <w:color w:val="000000"/>
                <w:sz w:val="22"/>
                <w:szCs w:val="22"/>
                <w:bdr w:val="nil"/>
                <w:rtl w:val="0"/>
              </w:rPr>
              <w:t>π</w:t>
            </w:r>
            <w:r>
              <w:rPr>
                <w:rStyle w:val="DefaultParagraphFont"/>
                <w:rFonts w:ascii="Times New Roman" w:eastAsia="Times New Roman" w:hAnsi="Times New Roman" w:cs="Times New Roman"/>
                <w:b w:val="0"/>
                <w:bCs w:val="0"/>
                <w:i/>
                <w:iCs/>
                <w:smallCaps w:val="0"/>
                <w:color w:val="000000"/>
                <w:sz w:val="22"/>
                <w:szCs w:val="22"/>
                <w:bdr w:val="nil"/>
                <w:rtl w:val="0"/>
              </w:rPr>
              <w:t>r</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iCs/>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3.11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3.11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0.311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3.11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3.11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 car averages 26.5 miles per gallon of gasoline. How many liters of gasoline will be needed for a trip of 621 km? Some conversion factors that may be helpful are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qt = 0.946 L 1 mile = 1.609 km 4 qt = 1 gal (exact) 1 ft = 12 in (exact)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93"/>
              <w:gridCol w:w="220"/>
              <w:gridCol w:w="1293"/>
              <w:gridCol w:w="208"/>
              <w:gridCol w:w="1293"/>
              <w:gridCol w:w="220"/>
              <w:gridCol w:w="1293"/>
              <w:gridCol w:w="208"/>
              <w:gridCol w:w="1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6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SI unit for the diffusion coefficient is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/s, but older texts sometimes report diffusion coefficients in units of in</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/min. What is the value of a diffusion coefficient of 21.3 in</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/min expressed in SI units? (2.54 cm = 1 in exactly)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9.02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3.25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5.50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2.29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6:00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speed of light in a vacuum is 3.00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m/s. What is the speed of light in units of kilometers per hour?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1.20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km/hr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8.33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km/hr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8.33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km/hr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1.08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km/hr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1.08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km/hr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If a gallon (3.78 L) of latex paint can cover 365 ft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of the surface of a wall, what is the average thickness of one coat of paint (in millimeters)? (12 in = 1 ft, 2.54 cm = 1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1.11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2.83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4.64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4.89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3.40 mm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Silver chloride (AgCl) is relatively insoluble in water. At 25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 1.3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 of water is needed to dissolve 2.5 g of AgCl. What mass (in milligrams) of AgCl will dissolve in 1.0 L of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0.52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520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Calcium carbonate, or limestone, is relatively insoluble in water. At 25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only 5.8 mg will dissolve in 1.0 liter of water. What volume of water is needed to dissolve 5.0 g of calcium carbonate?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4.6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1.4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3.4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8.6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Calculate the mass of silver that occupies the same volume as 22.1 g of cobalt. The density of cobalt is 8.90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 density of silver is 10.50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4.23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0.0534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0.236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6:00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density of a particular solid is 7.62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at 25°C. What is its density in kilograms per cubic meter (kg/m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7.62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7.62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7.62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7.62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7.62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6:00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length of a cylindrical piece of tungsten wire having a radius of 2.27 mm has a mass of 10.0 g? The density of tungsten is 19.25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Volume = </w:t>
            </w:r>
            <w:r>
              <w:rPr>
                <w:rStyle w:val="DefaultParagraphFont"/>
                <w:rFonts w:ascii="times" w:eastAsia="times" w:hAnsi="times" w:cs="times"/>
                <w:b w:val="0"/>
                <w:bCs w:val="0"/>
                <w:i/>
                <w:iCs/>
                <w:smallCaps w:val="0"/>
                <w:color w:val="000000"/>
                <w:sz w:val="22"/>
                <w:szCs w:val="22"/>
                <w:bdr w:val="nil"/>
                <w:rtl w:val="0"/>
              </w:rPr>
              <w:t>π</w:t>
            </w:r>
            <w:r>
              <w:rPr>
                <w:rStyle w:val="DefaultParagraphFont"/>
                <w:rFonts w:ascii="Times New Roman" w:eastAsia="Times New Roman" w:hAnsi="Times New Roman" w:cs="Times New Roman"/>
                <w:b w:val="0"/>
                <w:bCs w:val="0"/>
                <w:i/>
                <w:iCs/>
                <w:smallCaps w:val="0"/>
                <w:color w:val="000000"/>
                <w:sz w:val="22"/>
                <w:szCs w:val="22"/>
                <w:bdr w:val="nil"/>
                <w:rtl w:val="0"/>
              </w:rPr>
              <w:t>r</w:t>
            </w:r>
            <w:r>
              <w:rPr>
                <w:rStyle w:val="DefaultParagraphFont"/>
                <w:rFonts w:ascii="Times New Roman" w:eastAsia="Times New Roman" w:hAnsi="Times New Roman" w:cs="Times New Roman"/>
                <w:b w:val="0"/>
                <w:bCs w:val="0"/>
                <w:i/>
                <w:iCs/>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iCs/>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3.21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3.12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3.21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3.12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3.12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6:01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volume of a pure liquid (density 0.720 g/mL) has a mass of 0.420 kg?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5.83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1.71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3.02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1.710 </w:t>
                  </w:r>
                  <w:r>
                    <w:rPr>
                      <w:rStyle w:val="DefaultParagraphFont"/>
                      <w:rFonts w:ascii="times" w:eastAsia="times" w:hAnsi="times" w:cs="times"/>
                      <w:b w:val="0"/>
                      <w:bCs w:val="0"/>
                      <w:i w:val="0"/>
                      <w:iCs w:val="0"/>
                      <w:smallCaps w:val="0"/>
                      <w:color w:val="000000"/>
                      <w:sz w:val="22"/>
                      <w:szCs w:val="22"/>
                      <w:bdr w:val="nil"/>
                      <w:rtl w:val="0"/>
                    </w:rPr>
                    <w:t>× 10</w:t>
                  </w:r>
                  <w:r>
                    <w:rPr>
                      <w:rStyle w:val="DefaultParagraphFont"/>
                      <w:rFonts w:ascii="times" w:eastAsia="times" w:hAnsi="times" w:cs="times"/>
                      <w:b w:val="0"/>
                      <w:bCs w:val="0"/>
                      <w:i w:val="0"/>
                      <w:iCs w:val="0"/>
                      <w:smallCaps w:val="0"/>
                      <w:color w:val="000000"/>
                      <w:sz w:val="28"/>
                      <w:szCs w:val="28"/>
                      <w:bdr w:val="nil"/>
                      <w:vertAlign w:val="superscript"/>
                      <w:rtl w:val="0"/>
                    </w:rPr>
                    <w:t>5</w:t>
                  </w:r>
                  <w:r>
                    <w:rPr>
                      <w:rStyle w:val="DefaultParagraphFont"/>
                      <w:rFonts w:ascii="times" w:eastAsia="times" w:hAnsi="times" w:cs="times"/>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5.83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1/31/2018 4:06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An empty Erlenmeyer flask weighs 248.3 g . When filled with ethyl alcohol (density = 0.789 g/mL), the flask and its contents weigh 597.2 g. What volume of ethyl alcohol does the flask hold?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91"/>
              <w:gridCol w:w="220"/>
              <w:gridCol w:w="1091"/>
              <w:gridCol w:w="208"/>
              <w:gridCol w:w="1091"/>
              <w:gridCol w:w="220"/>
              <w:gridCol w:w="10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217 mL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275 mL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349 mL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442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 mL</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6:01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identify a metal by carefully determining its density. A 29.51 g sample of an unknown metal is 1.50 cm long, 2.50 cm wide, and 1.00 cm thick. What is the possible identity of the element?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Nickel; density = 8.90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Aluminum</w:t>
                  </w:r>
                  <w:r>
                    <w:rPr>
                      <w:rStyle w:val="DefaultParagraphFont"/>
                      <w:rFonts w:ascii="Times New Roman" w:eastAsia="Times New Roman" w:hAnsi="Times New Roman" w:cs="Times New Roman"/>
                      <w:b w:val="0"/>
                      <w:bCs w:val="0"/>
                      <w:i w:val="0"/>
                      <w:iCs w:val="0"/>
                      <w:smallCaps w:val="0"/>
                      <w:color w:val="000000"/>
                      <w:sz w:val="22"/>
                      <w:szCs w:val="22"/>
                      <w:bdr w:val="nil"/>
                      <w:rtl w:val="0"/>
                    </w:rPr>
                    <w:t>; density =</w:t>
                  </w:r>
                  <w:r>
                    <w:rPr>
                      <w:rStyle w:val="DefaultParagraphFont"/>
                      <w:rFonts w:ascii="Times New Roman" w:eastAsia="Times New Roman" w:hAnsi="Times New Roman" w:cs="Times New Roman"/>
                      <w:b w:val="0"/>
                      <w:bCs w:val="0"/>
                      <w:i w:val="0"/>
                      <w:iCs w:val="0"/>
                      <w:smallCaps w:val="0"/>
                      <w:color w:val="000000"/>
                      <w:sz w:val="22"/>
                      <w:szCs w:val="22"/>
                      <w:bdr w:val="nil"/>
                      <w:rtl w:val="0"/>
                    </w:rPr>
                    <w:t> 2.70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Silver</w:t>
                  </w:r>
                  <w:r>
                    <w:rPr>
                      <w:rStyle w:val="DefaultParagraphFont"/>
                      <w:rFonts w:ascii="Times New Roman" w:eastAsia="Times New Roman" w:hAnsi="Times New Roman" w:cs="Times New Roman"/>
                      <w:b w:val="0"/>
                      <w:bCs w:val="0"/>
                      <w:i w:val="0"/>
                      <w:iCs w:val="0"/>
                      <w:smallCaps w:val="0"/>
                      <w:color w:val="000000"/>
                      <w:sz w:val="22"/>
                      <w:szCs w:val="22"/>
                      <w:bdr w:val="nil"/>
                      <w:rtl w:val="0"/>
                    </w:rPr>
                    <w:t>; density = </w:t>
                  </w:r>
                  <w:r>
                    <w:rPr>
                      <w:rStyle w:val="DefaultParagraphFont"/>
                      <w:rFonts w:ascii="Times New Roman" w:eastAsia="Times New Roman" w:hAnsi="Times New Roman" w:cs="Times New Roman"/>
                      <w:b w:val="0"/>
                      <w:bCs w:val="0"/>
                      <w:i w:val="0"/>
                      <w:iCs w:val="0"/>
                      <w:smallCaps w:val="0"/>
                      <w:color w:val="000000"/>
                      <w:sz w:val="22"/>
                      <w:szCs w:val="22"/>
                      <w:bdr w:val="nil"/>
                      <w:rtl w:val="0"/>
                    </w:rPr>
                    <w:t>10.5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Iron</w:t>
                  </w:r>
                  <w:r>
                    <w:rPr>
                      <w:rStyle w:val="DefaultParagraphFont"/>
                      <w:rFonts w:ascii="Times New Roman" w:eastAsia="Times New Roman" w:hAnsi="Times New Roman" w:cs="Times New Roman"/>
                      <w:b w:val="0"/>
                      <w:bCs w:val="0"/>
                      <w:i w:val="0"/>
                      <w:iCs w:val="0"/>
                      <w:smallCaps w:val="0"/>
                      <w:color w:val="000000"/>
                      <w:sz w:val="22"/>
                      <w:szCs w:val="22"/>
                      <w:bdr w:val="nil"/>
                      <w:rtl w:val="0"/>
                    </w:rPr>
                    <w:t>; density = </w:t>
                  </w:r>
                  <w:r>
                    <w:rPr>
                      <w:rStyle w:val="DefaultParagraphFont"/>
                      <w:rFonts w:ascii="Times New Roman" w:eastAsia="Times New Roman" w:hAnsi="Times New Roman" w:cs="Times New Roman"/>
                      <w:b w:val="0"/>
                      <w:bCs w:val="0"/>
                      <w:i w:val="0"/>
                      <w:iCs w:val="0"/>
                      <w:smallCaps w:val="0"/>
                      <w:color w:val="000000"/>
                      <w:sz w:val="22"/>
                      <w:szCs w:val="22"/>
                      <w:bdr w:val="nil"/>
                      <w:rtl w:val="0"/>
                    </w:rPr>
                    <w:t>7.87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Chromium</w:t>
                  </w:r>
                  <w:r>
                    <w:rPr>
                      <w:rStyle w:val="DefaultParagraphFont"/>
                      <w:rFonts w:ascii="Times New Roman" w:eastAsia="Times New Roman" w:hAnsi="Times New Roman" w:cs="Times New Roman"/>
                      <w:b w:val="0"/>
                      <w:bCs w:val="0"/>
                      <w:i w:val="0"/>
                      <w:iCs w:val="0"/>
                      <w:smallCaps w:val="0"/>
                      <w:color w:val="000000"/>
                      <w:sz w:val="22"/>
                      <w:szCs w:val="22"/>
                      <w:bdr w:val="nil"/>
                      <w:rtl w:val="0"/>
                    </w:rPr>
                    <w:t>; density = </w:t>
                  </w:r>
                  <w:r>
                    <w:rPr>
                      <w:rStyle w:val="DefaultParagraphFont"/>
                      <w:rFonts w:ascii="Times New Roman" w:eastAsia="Times New Roman" w:hAnsi="Times New Roman" w:cs="Times New Roman"/>
                      <w:b w:val="0"/>
                      <w:bCs w:val="0"/>
                      <w:i w:val="0"/>
                      <w:iCs w:val="0"/>
                      <w:smallCaps w:val="0"/>
                      <w:color w:val="000000"/>
                      <w:sz w:val="22"/>
                      <w:szCs w:val="22"/>
                      <w:bdr w:val="nil"/>
                      <w:rtl w:val="0"/>
                    </w:rPr>
                    <w:t>7.20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1/31/2018 4:12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A thin sheet of iridium metal that is 2.70 cm by 5.93 cm has a mass of 16.1 g and a thickness of 0.444 mm. What is the density of iridium?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22.600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2.270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1.14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0.044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0.442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6:02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A 4.75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sample of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solid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gallium metal has a density of 5.910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volume does this sample of gallium occupy in its liquid state? The density of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liquid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gallium is 6.100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49"/>
              <w:gridCol w:w="220"/>
              <w:gridCol w:w="1249"/>
              <w:gridCol w:w="208"/>
              <w:gridCol w:w="1249"/>
              <w:gridCol w:w="22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4.60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4.90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0.13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171.00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0.20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6:02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500-mg aspirin tablets can be made from 50.0 kg of aspirin?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A piece of metal (mass = 17.268 g) is placed in 10.50 mL of chloroform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1.498 g/mL) in a 25-mL graduated cylinder. The chloroform level increases to 15.46 mL. The best value for density of this metal from these data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72"/>
              <w:gridCol w:w="220"/>
              <w:gridCol w:w="1372"/>
              <w:gridCol w:w="208"/>
              <w:gridCol w:w="1482"/>
              <w:gridCol w:w="220"/>
              <w:gridCol w:w="13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g/mL.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2.32 g/mL.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3.481 g/mL.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5.22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3.48 g/mL.</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6:03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response has the correct number of significant figures and units for the following mathematical operation?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2"/>
                <w:sz w:val="22"/>
                <w:szCs w:val="22"/>
                <w:bdr w:val="nil"/>
                <w:rtl w:val="0"/>
              </w:rPr>
              <w:pict>
                <v:shape id="_x0000_i1040" type="#_x0000_t75" style="height:33pt;width:282.75pt">
                  <v:imagedata r:id="rId1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2.206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J/cal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2.206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2.21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4:13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average speed of oxygen molecules at 570°C is 1.49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cm/s. Which of the following calculations would convert this speed to units of miles per hour?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1"/>
                    </w:rPr>
                    <w:pict>
                      <v:shape id="_x0000_i1041" type="#_x0000_t75" style="height:33pt;width:252.75pt">
                        <v:imagedata r:id="rId1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042" type="#_x0000_t75" style="height:37.5pt;width:252.75pt">
                        <v:imagedata r:id="rId2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043" type="#_x0000_t75" style="height:37.5pt;width:252.75pt">
                        <v:imagedata r:id="rId2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044" type="#_x0000_t75" style="height:37.5pt;width:252.75pt">
                        <v:imagedata r:id="rId2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1"/>
                    </w:rPr>
                    <w:pict>
                      <v:shape id="_x0000_i1045" type="#_x0000_t75" style="height:33pt;width:252.75pt">
                        <v:imagedata r:id="rId23"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distance from Austin, Texas, to Lincoln, Nebraska, is 822 miles by car. Which of the following series of calculations will yield this distance in units of kilometers?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in = 2.54 cm (exact), 1 mi = 5280 ft (exact), 1 ft = 12 in (exact))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2"/>
                    </w:rPr>
                    <w:pict>
                      <v:shape id="_x0000_i1046" type="#_x0000_t75" style="height:34pt;width:342pt">
                        <v:imagedata r:id="rId2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5"/>
                    </w:rPr>
                    <w:pict>
                      <v:shape id="_x0000_i1047" type="#_x0000_t75" style="height:37pt;width:287pt">
                        <v:imagedata r:id="rId2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2"/>
                    </w:rPr>
                    <w:pict>
                      <v:shape id="_x0000_i1048" type="#_x0000_t75" style="height:34pt;width:339pt">
                        <v:imagedata r:id="rId2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2"/>
                    </w:rPr>
                    <w:pict>
                      <v:shape id="_x0000_i1049" type="#_x0000_t75" style="height:34pt;width:348pt">
                        <v:imagedata r:id="rId2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2"/>
                    </w:rPr>
                    <w:pict>
                      <v:shape id="_x0000_i1050" type="#_x0000_t75" style="height:34pt;width:222pt">
                        <v:imagedata r:id="rId2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8/12/2014 4:51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A general chemistry student found a chunk of metal in the basement of a friend's house. She measured the mass of the metal to be 145.0 g. Then she dropped the metal into a graduated cylinder containing 29.0 mL of water, and the water level rose to 35.8 mL. Of the following metals, which is the most likely: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Aluminum, d = 2.72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Silver, d = 10.50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 d = 11.34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Tungsten, d = 19.38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Platinum, d = 21.46 g/mL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6:08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graph of a certain set of data is shown to be linear with a trendline of y = </w:t>
            </w:r>
            <w:r>
              <w:rPr>
                <w:rStyle w:val="DefaultParagraphFont"/>
                <w:rFonts w:ascii="times" w:eastAsia="times" w:hAnsi="times" w:cs="times"/>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32.0x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8. What is the sign and slope of the trendline obtained from this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32.0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negative, 32.0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negative, 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40.0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Review.5 Graphs and Graphing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6:08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A graph of number of marbles (y-axis) versus the weight of the marbles (x-axis, grams) is shown to be linear with a trendline of y = 2.7x. What is the weight of the marbles when the number of marbles is 11?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620"/>
              <w:gridCol w:w="220"/>
              <w:gridCol w:w="510"/>
              <w:gridCol w:w="208"/>
              <w:gridCol w:w="51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p/>
              </w:tc>
              <w:tc>
                <w:tcPr/>
                <w:p/>
              </w:tc>
              <w:tc>
                <w:tcPr/>
                <w:p/>
              </w:tc>
              <w:tc>
                <w:tcP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Review.5 Graphs and Graphing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8/4/2014 6:08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Assuming the density of water is 1.00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the mass of 1.0 cubic meter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of water is _____ 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1/31/2018 4:27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the accuracy of measurements and the precision of measurements?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Accuracy is an indicator of how close a measurement, or the average of a set of measurements, is to the correct value. Precision is an indicator of how close two measurements are to each other, or how much numerical spread is present in a set of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Review.2 Making Measurements: Precision, Accuracy, Experimental Error, and Standard Deviation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Significant figures allow us to estimate uncertainty in calculated values. In some circumstances, following significant figure rules can lead to estimates of uncertainty that are too high or low. This is the case for the mathematical expression below.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99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1.02 = 100.98</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Following the rules governing significant figures in multiplication, the answer can be rounded to 1.0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What is wrong with rounding this answer to two significant figures?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Assume that the absolute uncertainty in a value is equal to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in the answer’s final digit. An absolute uncertainty of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in the value 99 is approximately a 1% relative uncertainty. Likewise, the absolute and relative uncertainty of 1.02 is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0.01 and 1%, respectively. If both values have percent relative uncertainties of 1%, then their product ought to have an uncertainty close to 1%. But, by rounding to 2 significant figures, we have estimated the percent relative uncertainty to be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Review.2 Making Measurements: Precision, Accuracy, Experimental Error, and Standard Deviation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As part of the calibration of a new laboratory balance, </w:t>
            </w:r>
            <w:r>
              <w:rPr>
                <w:rStyle w:val="DefaultParagraphFont"/>
                <w:rFonts w:ascii="Times New Roman" w:eastAsia="Times New Roman" w:hAnsi="Times New Roman" w:cs="Times New Roman"/>
                <w:b w:val="0"/>
                <w:bCs w:val="0"/>
                <w:i w:val="0"/>
                <w:iCs w:val="0"/>
                <w:smallCaps w:val="0"/>
                <w:color w:val="000000"/>
                <w:sz w:val="22"/>
                <w:szCs w:val="22"/>
                <w:bdr w:val="nil"/>
                <w:rtl w:val="0"/>
              </w:rPr>
              <w:t>a solid with a mass of 0.200 g is taken as a standard 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determined with the following results: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Trial Mass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0.197 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0.192 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0.212 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 mass:    0.200     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balance is both accurate and precise.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balance is accurate but imprecise.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balance is precise but inaccurate.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balance is both inaccurate and imprecise.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67"/>
              <w:gridCol w:w="7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Review.2 Making Measurements: Precision, Accuracy, Experimental Error, and Standard Deviation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8/12/2014 3:30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1/31/2018 4:30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​Express the number 0.000160 in scientific notation.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​0.16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r>
                    <w:rPr>
                      <w:rStyle w:val="DefaultParagraphFont"/>
                      <w:rFonts w:ascii="Times New Roman" w:eastAsia="Times New Roman" w:hAnsi="Times New Roman" w:cs="Times New Roman"/>
                      <w:b w:val="0"/>
                      <w:bCs w:val="0"/>
                      <w:i w:val="0"/>
                      <w:iCs w:val="0"/>
                      <w:smallCaps w:val="0"/>
                      <w:color w:val="000000"/>
                      <w:sz w:val="22"/>
                      <w:szCs w:val="22"/>
                      <w:bdr w:val="nil"/>
                      <w:rtl w:val="0"/>
                    </w:rPr>
                    <w:t>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w:t>
                  </w:r>
                  <w:r>
                    <w:rPr>
                      <w:rStyle w:val="DefaultParagraphFont"/>
                      <w:rFonts w:ascii="Times New Roman" w:eastAsia="Times New Roman" w:hAnsi="Times New Roman" w:cs="Times New Roman"/>
                      <w:b w:val="0"/>
                      <w:bCs w:val="0"/>
                      <w:i w:val="0"/>
                      <w:iCs w:val="0"/>
                      <w:smallCaps w:val="0"/>
                      <w:color w:val="000000"/>
                      <w:sz w:val="22"/>
                      <w:szCs w:val="22"/>
                      <w:bdr w:val="nil"/>
                      <w:rtl w:val="0"/>
                    </w:rPr>
                    <w:t>​×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Review.3 Mathematics in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Dynamic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8/12/2014 3:53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8/12/2014 4:21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absolute zero point on the Kelvin scale is equal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–273.15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–373.15 ⁰C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Review.1 Units of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1/31/2018 4:52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1/31/2018 4:54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dimensional analysis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general problem-solving approach that uses the dimensions or units of each value to guide us through calculations.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problem-solving approach that guides us through calculations without using conversion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method of calculation that uses graphs for deriving exact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method of calculation that does not require the use of a conversion factor.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problem-solving approach that takes into consideration the standard deviation values.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Review.4 Problem Solving by Dimensional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1/31/2018 4:59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1/31/2018 5:03 AM</w:t>
                  </w:r>
                </w:p>
              </w:tc>
            </w:tr>
          </w:tbl>
          <w:p/>
        </w:tc>
      </w:tr>
    </w:tbl>
    <w:p>
      <w:pPr>
        <w:bidi w:val="0"/>
        <w:spacing w:after="75"/>
        <w:jc w:val="left"/>
      </w:pPr>
    </w:p>
    <w:p>
      <w:pPr>
        <w:bidi w:val="0"/>
        <w:spacing w:after="75"/>
        <w:jc w:val="left"/>
      </w:pPr>
    </w:p>
    <w:sectPr>
      <w:headerReference w:type="default" r:id="rId29"/>
      <w:footerReference w:type="default" r:id="rId30"/>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Chapter 01a</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header" Target="header1.xml" /><Relationship Id="rId3" Type="http://schemas.openxmlformats.org/officeDocument/2006/relationships/fontTable" Target="fontTable.xml" /><Relationship Id="rId30" Type="http://schemas.openxmlformats.org/officeDocument/2006/relationships/footer" Target="footer1.xml" /><Relationship Id="rId31"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01a</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